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3607B" w14:textId="77777777" w:rsidR="00452088" w:rsidRDefault="008D453D" w:rsidP="003F25CE">
      <w:pPr>
        <w:pStyle w:val="Title"/>
      </w:pPr>
      <w:r>
        <w:t>Project Scope Document</w:t>
      </w:r>
    </w:p>
    <w:p w14:paraId="4FD924C7" w14:textId="77777777" w:rsidR="00452088" w:rsidRDefault="008D453D">
      <w:pPr>
        <w:pStyle w:val="Heading1"/>
      </w:pPr>
      <w:r>
        <w:t>Project Title</w:t>
      </w:r>
    </w:p>
    <w:p w14:paraId="5864B4D1" w14:textId="77777777" w:rsidR="00452088" w:rsidRDefault="008D453D">
      <w:r>
        <w:t>Learning Management Portal Development</w:t>
      </w:r>
    </w:p>
    <w:p w14:paraId="2A799D8E" w14:textId="77777777" w:rsidR="00452088" w:rsidRDefault="008D453D">
      <w:pPr>
        <w:pStyle w:val="Heading1"/>
      </w:pPr>
      <w:r>
        <w:t>Project Overview</w:t>
      </w:r>
    </w:p>
    <w:p w14:paraId="169E0C15" w14:textId="77777777" w:rsidR="00452088" w:rsidRDefault="008D453D">
      <w:r>
        <w:t xml:space="preserve">The Learning Management Portal is designed to facilitate online learning by providing various functionalities for admins and subscribers. The portal will </w:t>
      </w:r>
      <w:r>
        <w:t>feature a comprehensive login system, extensive admin controls for managing content, and tools for subscribers to interact with courses, seminars, exams, and more.</w:t>
      </w:r>
    </w:p>
    <w:p w14:paraId="48423DA5" w14:textId="77777777" w:rsidR="00452088" w:rsidRDefault="008D453D">
      <w:pPr>
        <w:pStyle w:val="Heading1"/>
      </w:pPr>
      <w:r>
        <w:t>Objectives</w:t>
      </w:r>
    </w:p>
    <w:p w14:paraId="43B82058" w14:textId="77777777" w:rsidR="003F25CE" w:rsidRDefault="008D453D" w:rsidP="003F25CE">
      <w:pPr>
        <w:pStyle w:val="ListParagraph"/>
        <w:numPr>
          <w:ilvl w:val="0"/>
          <w:numId w:val="10"/>
        </w:numPr>
      </w:pPr>
      <w:r>
        <w:t>Develop a user-friendly portal for online learning.</w:t>
      </w:r>
    </w:p>
    <w:p w14:paraId="0B28B809" w14:textId="77777777" w:rsidR="003F25CE" w:rsidRDefault="008D453D" w:rsidP="003F25CE">
      <w:pPr>
        <w:pStyle w:val="ListParagraph"/>
        <w:numPr>
          <w:ilvl w:val="0"/>
          <w:numId w:val="10"/>
        </w:numPr>
      </w:pPr>
      <w:r>
        <w:t>Implement robust administrati</w:t>
      </w:r>
      <w:r>
        <w:t>ve tools for managing courses, subscribers, and reports.</w:t>
      </w:r>
    </w:p>
    <w:p w14:paraId="3043CFBD" w14:textId="4D532E6C" w:rsidR="00452088" w:rsidRDefault="008D453D" w:rsidP="003F25CE">
      <w:pPr>
        <w:pStyle w:val="ListParagraph"/>
        <w:numPr>
          <w:ilvl w:val="0"/>
          <w:numId w:val="10"/>
        </w:numPr>
      </w:pPr>
      <w:r>
        <w:t>Enable seamless interaction between subscribers and the portal through real-time features and notifications.</w:t>
      </w:r>
    </w:p>
    <w:p w14:paraId="3485559C" w14:textId="77777777" w:rsidR="00452088" w:rsidRDefault="008D453D">
      <w:pPr>
        <w:pStyle w:val="Heading1"/>
      </w:pPr>
      <w:r>
        <w:t>Key Features</w:t>
      </w:r>
    </w:p>
    <w:p w14:paraId="7A32143D" w14:textId="77777777" w:rsidR="00452088" w:rsidRDefault="008D453D">
      <w:pPr>
        <w:pStyle w:val="Heading2"/>
      </w:pPr>
      <w:r>
        <w:t>Login System</w:t>
      </w:r>
    </w:p>
    <w:p w14:paraId="71B80FAA" w14:textId="77777777" w:rsidR="003F25CE" w:rsidRDefault="008D453D" w:rsidP="003F25CE">
      <w:pPr>
        <w:pStyle w:val="ListParagraph"/>
        <w:numPr>
          <w:ilvl w:val="0"/>
          <w:numId w:val="11"/>
        </w:numPr>
      </w:pPr>
      <w:r>
        <w:t>Login Form</w:t>
      </w:r>
    </w:p>
    <w:p w14:paraId="34AB7290" w14:textId="0E5BC598" w:rsidR="003F25CE" w:rsidRDefault="008D453D" w:rsidP="003F25CE">
      <w:pPr>
        <w:pStyle w:val="ListParagraph"/>
        <w:numPr>
          <w:ilvl w:val="0"/>
          <w:numId w:val="11"/>
        </w:numPr>
      </w:pPr>
      <w:r>
        <w:t>Register Form</w:t>
      </w:r>
    </w:p>
    <w:p w14:paraId="6E3F6ECE" w14:textId="215428BC" w:rsidR="00452088" w:rsidRDefault="008D453D" w:rsidP="003F25CE">
      <w:pPr>
        <w:pStyle w:val="ListParagraph"/>
        <w:numPr>
          <w:ilvl w:val="0"/>
          <w:numId w:val="11"/>
        </w:numPr>
      </w:pPr>
      <w:r>
        <w:t>Forgot Password</w:t>
      </w:r>
    </w:p>
    <w:p w14:paraId="128ABE6A" w14:textId="77777777" w:rsidR="00452088" w:rsidRDefault="008D453D">
      <w:pPr>
        <w:pStyle w:val="Heading2"/>
      </w:pPr>
      <w:r>
        <w:t>Admin Role</w:t>
      </w:r>
    </w:p>
    <w:p w14:paraId="6FB7996F" w14:textId="77777777" w:rsidR="00452088" w:rsidRDefault="008D453D">
      <w:pPr>
        <w:pStyle w:val="Heading3"/>
      </w:pPr>
      <w:r>
        <w:t>Dashboard</w:t>
      </w:r>
    </w:p>
    <w:p w14:paraId="7186289D" w14:textId="77777777" w:rsidR="00452088" w:rsidRDefault="008D453D">
      <w:r>
        <w:t>Di</w:t>
      </w:r>
      <w:r>
        <w:t>splay graphs for subscribers, states, sales, and payment statuses.</w:t>
      </w:r>
    </w:p>
    <w:p w14:paraId="42D10173" w14:textId="77777777" w:rsidR="00452088" w:rsidRDefault="008D453D">
      <w:pPr>
        <w:pStyle w:val="Heading3"/>
      </w:pPr>
      <w:r>
        <w:t>Subscribers Management</w:t>
      </w:r>
    </w:p>
    <w:p w14:paraId="5B7202D1" w14:textId="77777777" w:rsidR="003F25CE" w:rsidRDefault="008D453D" w:rsidP="003F25CE">
      <w:pPr>
        <w:pStyle w:val="ListParagraph"/>
        <w:numPr>
          <w:ilvl w:val="0"/>
          <w:numId w:val="12"/>
        </w:numPr>
      </w:pPr>
      <w:r>
        <w:t>Subscribers Graph</w:t>
      </w:r>
    </w:p>
    <w:p w14:paraId="673180B3" w14:textId="4B9CDA5D" w:rsidR="00452088" w:rsidRDefault="008D453D" w:rsidP="003F25CE">
      <w:pPr>
        <w:pStyle w:val="ListParagraph"/>
        <w:numPr>
          <w:ilvl w:val="0"/>
          <w:numId w:val="12"/>
        </w:numPr>
      </w:pPr>
      <w:r>
        <w:t>Subscribers States</w:t>
      </w:r>
    </w:p>
    <w:p w14:paraId="712350C1" w14:textId="77777777" w:rsidR="00452088" w:rsidRDefault="008D453D">
      <w:pPr>
        <w:pStyle w:val="Heading3"/>
      </w:pPr>
      <w:r>
        <w:t>Sales Management</w:t>
      </w:r>
    </w:p>
    <w:p w14:paraId="57C390D5" w14:textId="77777777" w:rsidR="003F25CE" w:rsidRDefault="008D453D" w:rsidP="003F25CE">
      <w:pPr>
        <w:pStyle w:val="ListParagraph"/>
        <w:numPr>
          <w:ilvl w:val="0"/>
          <w:numId w:val="14"/>
        </w:numPr>
      </w:pPr>
      <w:r>
        <w:t>Sales Graph</w:t>
      </w:r>
    </w:p>
    <w:p w14:paraId="19BDE0BC" w14:textId="0E3664BE" w:rsidR="003F25CE" w:rsidRDefault="008D453D" w:rsidP="003F25CE">
      <w:pPr>
        <w:pStyle w:val="ListParagraph"/>
        <w:numPr>
          <w:ilvl w:val="0"/>
          <w:numId w:val="14"/>
        </w:numPr>
      </w:pPr>
      <w:r>
        <w:t>Payments States</w:t>
      </w:r>
    </w:p>
    <w:p w14:paraId="61D06880" w14:textId="7D35F325" w:rsidR="003F25CE" w:rsidRDefault="008D453D" w:rsidP="003F25CE">
      <w:pPr>
        <w:pStyle w:val="ListParagraph"/>
        <w:numPr>
          <w:ilvl w:val="0"/>
          <w:numId w:val="14"/>
        </w:numPr>
      </w:pPr>
      <w:r>
        <w:lastRenderedPageBreak/>
        <w:t>Sales Report</w:t>
      </w:r>
    </w:p>
    <w:p w14:paraId="1BB903AD" w14:textId="4ECE77A2" w:rsidR="003F25CE" w:rsidRDefault="008D453D" w:rsidP="003F25CE">
      <w:pPr>
        <w:pStyle w:val="ListParagraph"/>
        <w:numPr>
          <w:ilvl w:val="0"/>
          <w:numId w:val="14"/>
        </w:numPr>
      </w:pPr>
      <w:r>
        <w:t>Record all types of payments</w:t>
      </w:r>
    </w:p>
    <w:p w14:paraId="72DDF45F" w14:textId="02A8AB1C" w:rsidR="00452088" w:rsidRDefault="008D453D" w:rsidP="003F25CE">
      <w:pPr>
        <w:pStyle w:val="ListParagraph"/>
        <w:numPr>
          <w:ilvl w:val="0"/>
          <w:numId w:val="14"/>
        </w:numPr>
      </w:pPr>
      <w:r>
        <w:t>Monthly sales chart</w:t>
      </w:r>
    </w:p>
    <w:p w14:paraId="47F4CEE2" w14:textId="77777777" w:rsidR="00452088" w:rsidRDefault="008D453D">
      <w:pPr>
        <w:pStyle w:val="Heading3"/>
      </w:pPr>
      <w:r>
        <w:t xml:space="preserve">Courses </w:t>
      </w:r>
      <w:r>
        <w:t>Category Management</w:t>
      </w:r>
    </w:p>
    <w:p w14:paraId="15B17D02" w14:textId="77777777" w:rsidR="00452088" w:rsidRDefault="008D453D">
      <w:r>
        <w:t>Add, update, enable/disable courses</w:t>
      </w:r>
    </w:p>
    <w:p w14:paraId="55158573" w14:textId="77777777" w:rsidR="00452088" w:rsidRDefault="008D453D">
      <w:pPr>
        <w:pStyle w:val="Heading3"/>
      </w:pPr>
      <w:r>
        <w:t>Courses Management</w:t>
      </w:r>
    </w:p>
    <w:p w14:paraId="79CE35FE" w14:textId="77777777" w:rsidR="003F25CE" w:rsidRDefault="008D453D" w:rsidP="003F25CE">
      <w:pPr>
        <w:pStyle w:val="ListParagraph"/>
        <w:numPr>
          <w:ilvl w:val="0"/>
          <w:numId w:val="15"/>
        </w:numPr>
      </w:pPr>
      <w:r>
        <w:t>List, add, update, enable/disable courses</w:t>
      </w:r>
    </w:p>
    <w:p w14:paraId="63B65004" w14:textId="77777777" w:rsidR="003F25CE" w:rsidRDefault="008D453D" w:rsidP="003F25CE">
      <w:pPr>
        <w:pStyle w:val="ListParagraph"/>
        <w:numPr>
          <w:ilvl w:val="0"/>
          <w:numId w:val="15"/>
        </w:numPr>
      </w:pPr>
      <w:r>
        <w:t>Manage chapters</w:t>
      </w:r>
    </w:p>
    <w:p w14:paraId="63FAA183" w14:textId="77777777" w:rsidR="003F25CE" w:rsidRDefault="008D453D" w:rsidP="003F25CE">
      <w:pPr>
        <w:pStyle w:val="ListParagraph"/>
        <w:numPr>
          <w:ilvl w:val="0"/>
          <w:numId w:val="15"/>
        </w:numPr>
      </w:pPr>
      <w:r>
        <w:t>List, add, update, enable/disable chapters</w:t>
      </w:r>
    </w:p>
    <w:p w14:paraId="4930EC59" w14:textId="77777777" w:rsidR="003F25CE" w:rsidRDefault="008D453D" w:rsidP="003F25CE">
      <w:pPr>
        <w:pStyle w:val="ListParagraph"/>
        <w:numPr>
          <w:ilvl w:val="0"/>
          <w:numId w:val="15"/>
        </w:numPr>
      </w:pPr>
      <w:r>
        <w:t>Manage videos with description and thumbnail</w:t>
      </w:r>
    </w:p>
    <w:p w14:paraId="35AD70CF" w14:textId="706E0E8B" w:rsidR="00452088" w:rsidRDefault="008D453D" w:rsidP="003F25CE">
      <w:pPr>
        <w:pStyle w:val="ListParagraph"/>
        <w:numPr>
          <w:ilvl w:val="0"/>
          <w:numId w:val="15"/>
        </w:numPr>
      </w:pPr>
      <w:r>
        <w:t>List, add, update, delete videos</w:t>
      </w:r>
    </w:p>
    <w:p w14:paraId="59CD7B7B" w14:textId="77777777" w:rsidR="00452088" w:rsidRDefault="008D453D">
      <w:pPr>
        <w:pStyle w:val="Heading3"/>
      </w:pPr>
      <w:r>
        <w:t>Pa</w:t>
      </w:r>
      <w:r>
        <w:t>ckages Management</w:t>
      </w:r>
    </w:p>
    <w:p w14:paraId="0C84EE9D" w14:textId="77777777" w:rsidR="003F25CE" w:rsidRDefault="008D453D" w:rsidP="00D66D90">
      <w:pPr>
        <w:pStyle w:val="ListParagraph"/>
        <w:numPr>
          <w:ilvl w:val="0"/>
          <w:numId w:val="16"/>
        </w:numPr>
      </w:pPr>
      <w:r>
        <w:t>Based on courses</w:t>
      </w:r>
    </w:p>
    <w:p w14:paraId="62F2F13D" w14:textId="16105B22" w:rsidR="003F25CE" w:rsidRDefault="008D453D" w:rsidP="00D66D90">
      <w:pPr>
        <w:pStyle w:val="ListParagraph"/>
        <w:numPr>
          <w:ilvl w:val="0"/>
          <w:numId w:val="16"/>
        </w:numPr>
      </w:pPr>
      <w:r>
        <w:t>List, add, update, enable/disable packages</w:t>
      </w:r>
    </w:p>
    <w:p w14:paraId="3B07060F" w14:textId="6ABCAAD7" w:rsidR="00452088" w:rsidRDefault="008D453D" w:rsidP="00D66D90">
      <w:pPr>
        <w:pStyle w:val="ListParagraph"/>
        <w:numPr>
          <w:ilvl w:val="0"/>
          <w:numId w:val="16"/>
        </w:numPr>
      </w:pPr>
      <w:r>
        <w:t>Mark top-selling and featured packages</w:t>
      </w:r>
    </w:p>
    <w:p w14:paraId="17804844" w14:textId="77777777" w:rsidR="00452088" w:rsidRDefault="008D453D">
      <w:pPr>
        <w:pStyle w:val="Heading3"/>
      </w:pPr>
      <w:r>
        <w:t>Seminars Management</w:t>
      </w:r>
    </w:p>
    <w:p w14:paraId="44A22E59" w14:textId="77777777" w:rsidR="00D66D90" w:rsidRDefault="008D453D" w:rsidP="00D66D90">
      <w:pPr>
        <w:pStyle w:val="ListParagraph"/>
        <w:numPr>
          <w:ilvl w:val="0"/>
          <w:numId w:val="17"/>
        </w:numPr>
      </w:pPr>
      <w:r>
        <w:t>Add, list, pin seminars</w:t>
      </w:r>
    </w:p>
    <w:p w14:paraId="2F6111E0" w14:textId="1C27F9AD" w:rsidR="00452088" w:rsidRDefault="008D453D" w:rsidP="00D66D90">
      <w:pPr>
        <w:pStyle w:val="ListParagraph"/>
        <w:numPr>
          <w:ilvl w:val="0"/>
          <w:numId w:val="17"/>
        </w:numPr>
      </w:pPr>
      <w:r>
        <w:t>Live video seminars (paid/unpaid)</w:t>
      </w:r>
    </w:p>
    <w:p w14:paraId="39F7888E" w14:textId="77777777" w:rsidR="00452088" w:rsidRDefault="008D453D">
      <w:pPr>
        <w:pStyle w:val="Heading3"/>
      </w:pPr>
      <w:r>
        <w:t>Exam Questions Management</w:t>
      </w:r>
    </w:p>
    <w:p w14:paraId="602A7298" w14:textId="77777777" w:rsidR="00D66D90" w:rsidRDefault="008D453D" w:rsidP="00D66D90">
      <w:pPr>
        <w:pStyle w:val="ListParagraph"/>
        <w:numPr>
          <w:ilvl w:val="0"/>
          <w:numId w:val="18"/>
        </w:numPr>
      </w:pPr>
      <w:r>
        <w:t>Based on courses or chapters</w:t>
      </w:r>
    </w:p>
    <w:p w14:paraId="683E82AE" w14:textId="68B76F01" w:rsidR="00452088" w:rsidRDefault="008D453D" w:rsidP="00D66D90">
      <w:pPr>
        <w:pStyle w:val="ListParagraph"/>
        <w:numPr>
          <w:ilvl w:val="0"/>
          <w:numId w:val="18"/>
        </w:numPr>
      </w:pPr>
      <w:r>
        <w:t xml:space="preserve">List, </w:t>
      </w:r>
      <w:r>
        <w:t>add, update, enable/disable questions</w:t>
      </w:r>
    </w:p>
    <w:p w14:paraId="412837E9" w14:textId="77777777" w:rsidR="00452088" w:rsidRDefault="008D453D">
      <w:pPr>
        <w:pStyle w:val="Heading3"/>
      </w:pPr>
      <w:r>
        <w:t>Subscribers Profile Management</w:t>
      </w:r>
    </w:p>
    <w:p w14:paraId="3EF5B24C" w14:textId="77777777" w:rsidR="00452088" w:rsidRDefault="008D453D">
      <w:r>
        <w:t>View/block subscribers</w:t>
      </w:r>
    </w:p>
    <w:p w14:paraId="72C5E07A" w14:textId="77777777" w:rsidR="00452088" w:rsidRDefault="008D453D">
      <w:pPr>
        <w:pStyle w:val="Heading3"/>
      </w:pPr>
      <w:r>
        <w:t>Results Management</w:t>
      </w:r>
    </w:p>
    <w:p w14:paraId="2C41A47A" w14:textId="77777777" w:rsidR="00452088" w:rsidRDefault="008D453D">
      <w:r>
        <w:t>View results</w:t>
      </w:r>
    </w:p>
    <w:p w14:paraId="6D4FB568" w14:textId="77777777" w:rsidR="00452088" w:rsidRDefault="008D453D">
      <w:pPr>
        <w:pStyle w:val="Heading3"/>
      </w:pPr>
      <w:r>
        <w:t>Certificates Management</w:t>
      </w:r>
    </w:p>
    <w:p w14:paraId="16EB4769" w14:textId="77777777" w:rsidR="00D66D90" w:rsidRDefault="008D453D" w:rsidP="00D66D90">
      <w:pPr>
        <w:pStyle w:val="ListParagraph"/>
        <w:numPr>
          <w:ilvl w:val="0"/>
          <w:numId w:val="19"/>
        </w:numPr>
      </w:pPr>
      <w:r>
        <w:t>Issued based on courses after passing exams</w:t>
      </w:r>
    </w:p>
    <w:p w14:paraId="25EF55DD" w14:textId="17F11625" w:rsidR="00452088" w:rsidRDefault="008D453D" w:rsidP="00D66D90">
      <w:pPr>
        <w:pStyle w:val="ListParagraph"/>
        <w:numPr>
          <w:ilvl w:val="0"/>
          <w:numId w:val="19"/>
        </w:numPr>
      </w:pPr>
      <w:r>
        <w:t>Add, delete, update, list certificates</w:t>
      </w:r>
    </w:p>
    <w:p w14:paraId="69BDB528" w14:textId="77777777" w:rsidR="00452088" w:rsidRDefault="008D453D">
      <w:pPr>
        <w:pStyle w:val="Heading3"/>
      </w:pPr>
      <w:r>
        <w:t xml:space="preserve">Dashboard Post </w:t>
      </w:r>
      <w:r>
        <w:t>Management (For Subscribers)</w:t>
      </w:r>
    </w:p>
    <w:p w14:paraId="2DDBB060" w14:textId="1174775A" w:rsidR="00452088" w:rsidRDefault="008D453D">
      <w:r>
        <w:t>Notices list (add, enable/disable) based on text, photos, videos</w:t>
      </w:r>
    </w:p>
    <w:p w14:paraId="600A1B7B" w14:textId="77777777" w:rsidR="00452088" w:rsidRDefault="008D453D">
      <w:pPr>
        <w:pStyle w:val="Heading3"/>
      </w:pPr>
      <w:r>
        <w:t>Profile Settings</w:t>
      </w:r>
    </w:p>
    <w:p w14:paraId="7ECD17E5" w14:textId="77777777" w:rsidR="00452088" w:rsidRDefault="008D453D">
      <w:r>
        <w:t>Update personal profile details</w:t>
      </w:r>
    </w:p>
    <w:p w14:paraId="4681D21A" w14:textId="77777777" w:rsidR="00452088" w:rsidRDefault="008D453D">
      <w:pPr>
        <w:pStyle w:val="Heading3"/>
      </w:pPr>
      <w:r>
        <w:t>Chats</w:t>
      </w:r>
    </w:p>
    <w:p w14:paraId="7D660BD4" w14:textId="77777777" w:rsidR="00452088" w:rsidRDefault="008D453D">
      <w:r>
        <w:t>Real-time chats between admin and user</w:t>
      </w:r>
      <w:r>
        <w:t>s</w:t>
      </w:r>
    </w:p>
    <w:p w14:paraId="4EE0C2CB" w14:textId="77777777" w:rsidR="00452088" w:rsidRDefault="008D453D">
      <w:pPr>
        <w:pStyle w:val="Heading3"/>
      </w:pPr>
      <w:r>
        <w:lastRenderedPageBreak/>
        <w:t>Notifications</w:t>
      </w:r>
    </w:p>
    <w:p w14:paraId="1F9DCC7A" w14:textId="77777777" w:rsidR="00452088" w:rsidRDefault="008D453D">
      <w:r>
        <w:t>Notification dropdown and page for admin and subscribers</w:t>
      </w:r>
    </w:p>
    <w:p w14:paraId="03BA18ED" w14:textId="77777777" w:rsidR="00452088" w:rsidRDefault="008D453D">
      <w:pPr>
        <w:pStyle w:val="Heading3"/>
      </w:pPr>
      <w:r>
        <w:t>Payment</w:t>
      </w:r>
    </w:p>
    <w:p w14:paraId="155ADCD8" w14:textId="77777777" w:rsidR="00452088" w:rsidRDefault="008D453D">
      <w:r>
        <w:t>Stripe payment method integration</w:t>
      </w:r>
    </w:p>
    <w:p w14:paraId="59D70C68" w14:textId="77777777" w:rsidR="00452088" w:rsidRDefault="008D453D">
      <w:pPr>
        <w:pStyle w:val="Heading2"/>
      </w:pPr>
      <w:r>
        <w:t>Subscribers Role</w:t>
      </w:r>
    </w:p>
    <w:p w14:paraId="2A03C5A1" w14:textId="77777777" w:rsidR="00452088" w:rsidRDefault="008D453D">
      <w:pPr>
        <w:pStyle w:val="Heading3"/>
      </w:pPr>
      <w:r>
        <w:t>Dashboard</w:t>
      </w:r>
    </w:p>
    <w:p w14:paraId="5839F531" w14:textId="77777777" w:rsidR="00D66D90" w:rsidRDefault="008D453D" w:rsidP="00D66D90">
      <w:pPr>
        <w:pStyle w:val="ListParagraph"/>
        <w:numPr>
          <w:ilvl w:val="0"/>
          <w:numId w:val="20"/>
        </w:numPr>
      </w:pPr>
      <w:r>
        <w:t>Seminar schedule notification with pin functionality</w:t>
      </w:r>
    </w:p>
    <w:p w14:paraId="6DC16EC7" w14:textId="4F2EFA02" w:rsidR="00452088" w:rsidRDefault="008D453D" w:rsidP="00D66D90">
      <w:pPr>
        <w:pStyle w:val="ListParagraph"/>
        <w:numPr>
          <w:ilvl w:val="0"/>
          <w:numId w:val="20"/>
        </w:numPr>
      </w:pPr>
      <w:r>
        <w:t>Notices posted by admin in the form of text, photos, or video</w:t>
      </w:r>
      <w:r>
        <w:t>s</w:t>
      </w:r>
    </w:p>
    <w:p w14:paraId="30C3B876" w14:textId="77777777" w:rsidR="00452088" w:rsidRDefault="008D453D">
      <w:pPr>
        <w:pStyle w:val="Heading3"/>
      </w:pPr>
      <w:r>
        <w:t>Courses Management</w:t>
      </w:r>
    </w:p>
    <w:p w14:paraId="5F885D8F" w14:textId="76DD1CE7" w:rsidR="00452088" w:rsidRDefault="008D453D">
      <w:r>
        <w:t>Buy and view courses</w:t>
      </w:r>
    </w:p>
    <w:p w14:paraId="0D7A16DC" w14:textId="77777777" w:rsidR="00452088" w:rsidRDefault="008D453D">
      <w:pPr>
        <w:pStyle w:val="Heading3"/>
      </w:pPr>
      <w:r>
        <w:t>Chapters Management</w:t>
      </w:r>
    </w:p>
    <w:p w14:paraId="1FCBBC95" w14:textId="77777777" w:rsidR="00452088" w:rsidRDefault="008D453D">
      <w:r>
        <w:t>View chapters</w:t>
      </w:r>
    </w:p>
    <w:p w14:paraId="660E5E9E" w14:textId="77777777" w:rsidR="00452088" w:rsidRDefault="008D453D">
      <w:pPr>
        <w:pStyle w:val="Heading3"/>
      </w:pPr>
      <w:r>
        <w:t>Videos Management</w:t>
      </w:r>
    </w:p>
    <w:p w14:paraId="5050BFF8" w14:textId="77777777" w:rsidR="00452088" w:rsidRDefault="008D453D">
      <w:r>
        <w:t>View videos</w:t>
      </w:r>
    </w:p>
    <w:p w14:paraId="44E16E80" w14:textId="77777777" w:rsidR="00452088" w:rsidRDefault="008D453D">
      <w:pPr>
        <w:pStyle w:val="Heading3"/>
      </w:pPr>
      <w:r>
        <w:t>Exam Management</w:t>
      </w:r>
    </w:p>
    <w:p w14:paraId="17590370" w14:textId="77777777" w:rsidR="00452088" w:rsidRDefault="008D453D">
      <w:r>
        <w:t>Attempt tests</w:t>
      </w:r>
    </w:p>
    <w:p w14:paraId="4CE5987C" w14:textId="77777777" w:rsidR="00452088" w:rsidRDefault="008D453D">
      <w:pPr>
        <w:pStyle w:val="Heading3"/>
      </w:pPr>
      <w:r>
        <w:t>Packages Management</w:t>
      </w:r>
    </w:p>
    <w:p w14:paraId="1F179AC0" w14:textId="011064E9" w:rsidR="00452088" w:rsidRDefault="008D453D">
      <w:r>
        <w:t>Buy new packages and check active package details</w:t>
      </w:r>
    </w:p>
    <w:p w14:paraId="67987916" w14:textId="77777777" w:rsidR="00452088" w:rsidRDefault="008D453D">
      <w:pPr>
        <w:pStyle w:val="Heading3"/>
      </w:pPr>
      <w:r>
        <w:t>Seminars Management</w:t>
      </w:r>
    </w:p>
    <w:p w14:paraId="2B684706" w14:textId="77777777" w:rsidR="00D66D90" w:rsidRDefault="008D453D" w:rsidP="00D66D90">
      <w:pPr>
        <w:pStyle w:val="ListParagraph"/>
        <w:numPr>
          <w:ilvl w:val="0"/>
          <w:numId w:val="21"/>
        </w:numPr>
      </w:pPr>
      <w:r>
        <w:t xml:space="preserve">Live video call </w:t>
      </w:r>
      <w:r>
        <w:t>seminars</w:t>
      </w:r>
    </w:p>
    <w:p w14:paraId="5F6A29D1" w14:textId="01D487A4" w:rsidR="00452088" w:rsidRDefault="008D453D" w:rsidP="00D66D90">
      <w:pPr>
        <w:pStyle w:val="ListParagraph"/>
        <w:numPr>
          <w:ilvl w:val="0"/>
          <w:numId w:val="21"/>
        </w:numPr>
      </w:pPr>
      <w:r>
        <w:t>Purchase seminars if not free</w:t>
      </w:r>
    </w:p>
    <w:p w14:paraId="4563D250" w14:textId="77777777" w:rsidR="00452088" w:rsidRDefault="008D453D">
      <w:pPr>
        <w:pStyle w:val="Heading3"/>
      </w:pPr>
      <w:r>
        <w:t>Certificates Management</w:t>
      </w:r>
    </w:p>
    <w:p w14:paraId="21882B65" w14:textId="77777777" w:rsidR="00452088" w:rsidRDefault="008D453D">
      <w:r>
        <w:t>List of certificates</w:t>
      </w:r>
    </w:p>
    <w:p w14:paraId="7FF57D7B" w14:textId="77777777" w:rsidR="00452088" w:rsidRDefault="008D453D">
      <w:pPr>
        <w:pStyle w:val="Heading3"/>
      </w:pPr>
      <w:r>
        <w:t>Results Management</w:t>
      </w:r>
    </w:p>
    <w:p w14:paraId="07DBD5F1" w14:textId="77777777" w:rsidR="00452088" w:rsidRDefault="008D453D">
      <w:r>
        <w:t>List of exam results with marks and percentage</w:t>
      </w:r>
    </w:p>
    <w:p w14:paraId="17AB3494" w14:textId="77777777" w:rsidR="00452088" w:rsidRDefault="008D453D">
      <w:pPr>
        <w:pStyle w:val="Heading3"/>
      </w:pPr>
      <w:r>
        <w:t>Settings</w:t>
      </w:r>
    </w:p>
    <w:p w14:paraId="1E0CC3D2" w14:textId="77777777" w:rsidR="00452088" w:rsidRDefault="008D453D">
      <w:r>
        <w:t>Edit personal profile</w:t>
      </w:r>
    </w:p>
    <w:p w14:paraId="6AC10FA6" w14:textId="77777777" w:rsidR="00452088" w:rsidRDefault="008D453D">
      <w:pPr>
        <w:pStyle w:val="Heading3"/>
      </w:pPr>
      <w:r>
        <w:t>Chats</w:t>
      </w:r>
    </w:p>
    <w:p w14:paraId="0B8254A2" w14:textId="77777777" w:rsidR="00452088" w:rsidRDefault="008D453D">
      <w:r>
        <w:t>Real-ti</w:t>
      </w:r>
      <w:r>
        <w:t>me chats between subscribers and admin</w:t>
      </w:r>
    </w:p>
    <w:p w14:paraId="21F591F6" w14:textId="77777777" w:rsidR="00452088" w:rsidRDefault="008D453D">
      <w:pPr>
        <w:pStyle w:val="Heading1"/>
      </w:pPr>
      <w:r>
        <w:t>Deliverables</w:t>
      </w:r>
    </w:p>
    <w:p w14:paraId="620902BB" w14:textId="7B76BF9C" w:rsidR="00D66D90" w:rsidRDefault="008D453D" w:rsidP="00D66D90">
      <w:pPr>
        <w:pStyle w:val="ListParagraph"/>
        <w:numPr>
          <w:ilvl w:val="0"/>
          <w:numId w:val="23"/>
        </w:numPr>
      </w:pPr>
      <w:r>
        <w:t>Fully functional learning management portal.</w:t>
      </w:r>
    </w:p>
    <w:p w14:paraId="1EE710E8" w14:textId="509463C9" w:rsidR="00D66D90" w:rsidRDefault="008D453D" w:rsidP="00D66D90">
      <w:pPr>
        <w:pStyle w:val="ListParagraph"/>
        <w:numPr>
          <w:ilvl w:val="0"/>
          <w:numId w:val="23"/>
        </w:numPr>
      </w:pPr>
      <w:r>
        <w:lastRenderedPageBreak/>
        <w:t>Admin dashboard with comprehensive management tools.</w:t>
      </w:r>
    </w:p>
    <w:p w14:paraId="4717C213" w14:textId="2082ADA1" w:rsidR="00D66D90" w:rsidRDefault="008D453D" w:rsidP="00D66D90">
      <w:pPr>
        <w:pStyle w:val="ListParagraph"/>
        <w:numPr>
          <w:ilvl w:val="0"/>
          <w:numId w:val="23"/>
        </w:numPr>
      </w:pPr>
      <w:r>
        <w:t>Subscriber interface for accessing and interacting with learning materials and features.</w:t>
      </w:r>
    </w:p>
    <w:p w14:paraId="285838F6" w14:textId="17D117D8" w:rsidR="00D66D90" w:rsidRDefault="008D453D" w:rsidP="00D66D90">
      <w:pPr>
        <w:pStyle w:val="ListParagraph"/>
        <w:numPr>
          <w:ilvl w:val="0"/>
          <w:numId w:val="23"/>
        </w:numPr>
      </w:pPr>
      <w:r>
        <w:t>Real-time chat an</w:t>
      </w:r>
      <w:r>
        <w:t>d notification system.</w:t>
      </w:r>
    </w:p>
    <w:p w14:paraId="64ED4C4D" w14:textId="349E5726" w:rsidR="00452088" w:rsidRDefault="008D453D" w:rsidP="00D66D90">
      <w:pPr>
        <w:pStyle w:val="ListParagraph"/>
        <w:numPr>
          <w:ilvl w:val="0"/>
          <w:numId w:val="23"/>
        </w:numPr>
      </w:pPr>
      <w:r>
        <w:t>Integration of Stripe for payment processing.</w:t>
      </w:r>
    </w:p>
    <w:p w14:paraId="37C0E434" w14:textId="7D03DEBD" w:rsidR="00452088" w:rsidRDefault="00452088"/>
    <w:sectPr w:rsidR="0045208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9467F1E"/>
    <w:multiLevelType w:val="hybridMultilevel"/>
    <w:tmpl w:val="ECC83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77FDA"/>
    <w:multiLevelType w:val="hybridMultilevel"/>
    <w:tmpl w:val="30AA3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E4945"/>
    <w:multiLevelType w:val="hybridMultilevel"/>
    <w:tmpl w:val="2F02B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5B3BB3"/>
    <w:multiLevelType w:val="hybridMultilevel"/>
    <w:tmpl w:val="F4A4F4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131B6"/>
    <w:multiLevelType w:val="hybridMultilevel"/>
    <w:tmpl w:val="BB58C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6F377B"/>
    <w:multiLevelType w:val="hybridMultilevel"/>
    <w:tmpl w:val="C6F2A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D56EB"/>
    <w:multiLevelType w:val="hybridMultilevel"/>
    <w:tmpl w:val="67D26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E0E35"/>
    <w:multiLevelType w:val="hybridMultilevel"/>
    <w:tmpl w:val="8294F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B53DC"/>
    <w:multiLevelType w:val="hybridMultilevel"/>
    <w:tmpl w:val="C284D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D4A19"/>
    <w:multiLevelType w:val="hybridMultilevel"/>
    <w:tmpl w:val="E4DA2D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61635"/>
    <w:multiLevelType w:val="hybridMultilevel"/>
    <w:tmpl w:val="316A2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2336D"/>
    <w:multiLevelType w:val="hybridMultilevel"/>
    <w:tmpl w:val="3DD46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601BE"/>
    <w:multiLevelType w:val="hybridMultilevel"/>
    <w:tmpl w:val="ECF40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CF3A59"/>
    <w:multiLevelType w:val="hybridMultilevel"/>
    <w:tmpl w:val="4A481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A332B"/>
    <w:multiLevelType w:val="hybridMultilevel"/>
    <w:tmpl w:val="E166A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F3413F"/>
    <w:multiLevelType w:val="hybridMultilevel"/>
    <w:tmpl w:val="979A8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011F3"/>
    <w:multiLevelType w:val="hybridMultilevel"/>
    <w:tmpl w:val="A30A2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66F27"/>
    <w:multiLevelType w:val="hybridMultilevel"/>
    <w:tmpl w:val="15744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47052">
    <w:abstractNumId w:val="8"/>
  </w:num>
  <w:num w:numId="2" w16cid:durableId="1448694126">
    <w:abstractNumId w:val="6"/>
  </w:num>
  <w:num w:numId="3" w16cid:durableId="597173605">
    <w:abstractNumId w:val="5"/>
  </w:num>
  <w:num w:numId="4" w16cid:durableId="2026590390">
    <w:abstractNumId w:val="4"/>
  </w:num>
  <w:num w:numId="5" w16cid:durableId="2076928428">
    <w:abstractNumId w:val="7"/>
  </w:num>
  <w:num w:numId="6" w16cid:durableId="324817809">
    <w:abstractNumId w:val="3"/>
  </w:num>
  <w:num w:numId="7" w16cid:durableId="1200900431">
    <w:abstractNumId w:val="2"/>
  </w:num>
  <w:num w:numId="8" w16cid:durableId="650208804">
    <w:abstractNumId w:val="1"/>
  </w:num>
  <w:num w:numId="9" w16cid:durableId="311100861">
    <w:abstractNumId w:val="0"/>
  </w:num>
  <w:num w:numId="10" w16cid:durableId="1968850050">
    <w:abstractNumId w:val="26"/>
  </w:num>
  <w:num w:numId="11" w16cid:durableId="675040949">
    <w:abstractNumId w:val="20"/>
  </w:num>
  <w:num w:numId="12" w16cid:durableId="1053384874">
    <w:abstractNumId w:val="10"/>
  </w:num>
  <w:num w:numId="13" w16cid:durableId="328413591">
    <w:abstractNumId w:val="15"/>
  </w:num>
  <w:num w:numId="14" w16cid:durableId="999238701">
    <w:abstractNumId w:val="24"/>
  </w:num>
  <w:num w:numId="15" w16cid:durableId="1058824039">
    <w:abstractNumId w:val="17"/>
  </w:num>
  <w:num w:numId="16" w16cid:durableId="1609655648">
    <w:abstractNumId w:val="21"/>
  </w:num>
  <w:num w:numId="17" w16cid:durableId="1960795896">
    <w:abstractNumId w:val="9"/>
  </w:num>
  <w:num w:numId="18" w16cid:durableId="1227691404">
    <w:abstractNumId w:val="22"/>
  </w:num>
  <w:num w:numId="19" w16cid:durableId="1038359079">
    <w:abstractNumId w:val="25"/>
  </w:num>
  <w:num w:numId="20" w16cid:durableId="1975600092">
    <w:abstractNumId w:val="13"/>
  </w:num>
  <w:num w:numId="21" w16cid:durableId="1544319798">
    <w:abstractNumId w:val="16"/>
  </w:num>
  <w:num w:numId="22" w16cid:durableId="1585527906">
    <w:abstractNumId w:val="19"/>
  </w:num>
  <w:num w:numId="23" w16cid:durableId="1124425773">
    <w:abstractNumId w:val="23"/>
  </w:num>
  <w:num w:numId="24" w16cid:durableId="898596843">
    <w:abstractNumId w:val="12"/>
  </w:num>
  <w:num w:numId="25" w16cid:durableId="1826320266">
    <w:abstractNumId w:val="18"/>
  </w:num>
  <w:num w:numId="26" w16cid:durableId="655567918">
    <w:abstractNumId w:val="11"/>
  </w:num>
  <w:num w:numId="27" w16cid:durableId="13737748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F25CE"/>
    <w:rsid w:val="00452088"/>
    <w:rsid w:val="007C6AFC"/>
    <w:rsid w:val="00875D16"/>
    <w:rsid w:val="00893587"/>
    <w:rsid w:val="008D453D"/>
    <w:rsid w:val="00AA1D8D"/>
    <w:rsid w:val="00B47730"/>
    <w:rsid w:val="00CB0664"/>
    <w:rsid w:val="00D66D90"/>
    <w:rsid w:val="00FC693F"/>
    <w:rsid w:val="0416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44B5FA"/>
  <w14:defaultImageDpi w14:val="300"/>
  <w15:docId w15:val="{A43F7405-EF73-4528-B85C-2D2A8D3A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3F25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25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F25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F25CE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F25C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F25CE"/>
    <w:rPr>
      <w:rFonts w:asciiTheme="majorHAnsi" w:eastAsiaTheme="majorEastAsia" w:hAnsiTheme="majorHAnsi" w:cstheme="majorBidi"/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3F25CE"/>
    <w:pPr>
      <w:pBdr>
        <w:bottom w:val="single" w:sz="8" w:space="4" w:color="4F81BD" w:themeColor="accent1"/>
      </w:pBdr>
      <w:spacing w:after="300" w:line="360" w:lineRule="auto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25CE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442</Words>
  <Characters>2522</Characters>
  <Application>Microsoft Office Word</Application>
  <DocSecurity>0</DocSecurity>
  <Lines>21</Lines>
  <Paragraphs>5</Paragraphs>
  <ScaleCrop>false</ScaleCrop>
  <Manager/>
  <Company/>
  <LinksUpToDate>false</LinksUpToDate>
  <CharactersWithSpaces>2959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</cp:lastModifiedBy>
  <cp:revision>5</cp:revision>
  <dcterms:created xsi:type="dcterms:W3CDTF">2013-12-23T23:15:00Z</dcterms:created>
  <dcterms:modified xsi:type="dcterms:W3CDTF">2024-08-07T19:40:00Z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ce5d46cc1ae20aba9aab8b59e23445ea2e6a7754450c042636ed316464547885</vt:lpwstr>
  </property>
</Properties>
</file>